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49EE0" w14:textId="77777777" w:rsidR="00F43429" w:rsidRPr="00332F72" w:rsidRDefault="00F43429" w:rsidP="00332F72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332F72">
        <w:rPr>
          <w:rFonts w:ascii="Verdana" w:hAnsi="Verdana"/>
          <w:i w:val="0"/>
          <w:iCs w:val="0"/>
          <w:color w:val="000000"/>
          <w:sz w:val="32"/>
          <w:lang w:val="ru-RU"/>
        </w:rPr>
        <w:t>Праздник</w:t>
      </w:r>
      <w:r w:rsidRPr="0043388A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40BFBDF5" w14:textId="42BD2A3C" w:rsidR="00F43429" w:rsidRPr="00332F72" w:rsidRDefault="00AC1479" w:rsidP="00332F72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332F72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6E0A0B8C" w14:textId="77777777" w:rsidR="00AC1479" w:rsidRPr="00332F72" w:rsidRDefault="00AC147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429F0C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услышала шаги матери в коридоре и подбежала к двери.</w:t>
      </w:r>
    </w:p>
    <w:p w14:paraId="16E73DE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Мамочка.</w:t>
      </w:r>
    </w:p>
    <w:p w14:paraId="403E1E2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вошла, усталая и бледная. Потертая шубка из поддельного котика упала на пол, шляпа полетела на кровать.</w:t>
      </w:r>
    </w:p>
    <w:p w14:paraId="2A17C59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Мамочка.</w:t>
      </w:r>
    </w:p>
    <w:p w14:paraId="6D0307C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нагнулась, взяла дочь на руки, прижала ее к груди и стала жадно и страстно целовать ее.</w:t>
      </w:r>
    </w:p>
    <w:p w14:paraId="284DDDF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Олечка, радость моя.</w:t>
      </w:r>
    </w:p>
    <w:p w14:paraId="4E493EF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обхватила материнскую шею руками и тихо жмурилась под поцелуями. Что-то холодное, мокрое, как капля дождя, вдруг упало на ее теплую щеку. Оля открыла удивленно глаза.</w:t>
      </w:r>
    </w:p>
    <w:p w14:paraId="6B02968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ты плачешь? Отчего?</w:t>
      </w:r>
    </w:p>
    <w:p w14:paraId="5D5677D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быстро вытерла ресницы и виновато улыбнулась.</w:t>
      </w:r>
    </w:p>
    <w:p w14:paraId="59412EA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не плачу, Олечка. Тебе показалось.</w:t>
      </w:r>
    </w:p>
    <w:p w14:paraId="34A6AC0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Она прижала палец к губам.</w:t>
      </w:r>
    </w:p>
    <w:p w14:paraId="79237F8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 говори папе,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и опустила Олю на пол.</w:t>
      </w:r>
    </w:p>
    <w:p w14:paraId="61E16F0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Дверь снова отворилась. Вошел Олин отец. Он положил на стол длинный хлеб и стал вынимать из карманов пальто покупки.</w:t>
      </w:r>
    </w:p>
    <w:p w14:paraId="206E71A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Что ты так поздно? Где ты пропадаешь? Уже половина девятого.</w:t>
      </w:r>
    </w:p>
    <w:p w14:paraId="480C1B3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пожала плечами.</w:t>
      </w:r>
    </w:p>
    <w:p w14:paraId="137DFD1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Вечно допросы. Надоело.</w:t>
      </w:r>
    </w:p>
    <w:p w14:paraId="6363B7A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Надоело? Скучно?</w:t>
      </w:r>
    </w:p>
    <w:p w14:paraId="03890FA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покачала головой.</w:t>
      </w:r>
    </w:p>
    <w:p w14:paraId="3C2B5EC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не жалуюсь. Не приставай только.</w:t>
      </w:r>
    </w:p>
    <w:p w14:paraId="66DFC69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 снял фуражку и пальто, сел к столу и сердито закурил. Она зажгла спиртовку и принялась жарить бифштексы. Оля испуганно смотрела на них. Отчего они сердятся?</w:t>
      </w:r>
    </w:p>
    <w:p w14:paraId="31D287F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Чад пригоревшего масла наполнил комнату. Мясо шипело и подпрыгивало на сковороде.</w:t>
      </w:r>
    </w:p>
    <w:p w14:paraId="74B5F06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накрыла на стол.</w:t>
      </w:r>
    </w:p>
    <w:p w14:paraId="02D4A70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Мои ноги, мои бедные ноги,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вдруг вздохнула она.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Целый день стоять. Ах, как я устала.</w:t>
      </w:r>
    </w:p>
    <w:p w14:paraId="3318FBC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Она закрыла глаза и прислонилась к стене.</w:t>
      </w:r>
    </w:p>
    <w:p w14:paraId="607FF6A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больше не могу так жить.</w:t>
      </w:r>
    </w:p>
    <w:p w14:paraId="2825809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села на корточки рядом с ней и погладила ее ноги. Такие красивые ножки в таких красивых туфельках на каблучках. Разве они могут болеть?</w:t>
      </w:r>
    </w:p>
    <w:p w14:paraId="41C1FAB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больше не могу так,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повторила Анна Николаевна.</w:t>
      </w:r>
    </w:p>
    <w:p w14:paraId="49BD0A1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бросил папиросу на пол.</w:t>
      </w:r>
    </w:p>
    <w:p w14:paraId="7439D22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Ведь ты только что говорила, что не жалуешься?</w:t>
      </w:r>
    </w:p>
    <w:p w14:paraId="693EFC6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Она поставила блюдо с бифштексами на стол.</w:t>
      </w:r>
    </w:p>
    <w:p w14:paraId="3066C38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Давай обедать.</w:t>
      </w:r>
    </w:p>
    <w:p w14:paraId="7167FB6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взобралась на высокий стул. Анна Николаевна старательно резала для нее мясо маленькими кусочками.</w:t>
      </w:r>
    </w:p>
    <w:p w14:paraId="3D24140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Жуй хорошенько, деточка.</w:t>
      </w:r>
    </w:p>
    <w:p w14:paraId="2C203AC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отодвинул тарелку.</w:t>
      </w:r>
    </w:p>
    <w:p w14:paraId="6B7B20D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Опять пережарила. Ничего не умеешь. Есть нельзя.</w:t>
      </w:r>
    </w:p>
    <w:p w14:paraId="6DA85F7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Она ничего не ответила, она внимательно следила за дочерью.</w:t>
      </w:r>
    </w:p>
    <w:p w14:paraId="6F63B72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 держи вилку в кулачке, Олечка.</w:t>
      </w:r>
    </w:p>
    <w:p w14:paraId="5F75C89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Скажешь ли ты мне, наконец, где пропадала?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вдруг почти крикнул он и толкнул стол. Тарелки и стаканы жалобно задребезжали. Оля уронила вилку.</w:t>
      </w:r>
    </w:p>
    <w:p w14:paraId="449DA4C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обняла дочь.</w:t>
      </w:r>
    </w:p>
    <w:p w14:paraId="6EC6F7D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 пугайся, папа шутит. Вот он нам сейчас козу сделает. Ну?</w:t>
      </w:r>
    </w:p>
    <w:p w14:paraId="621E46D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 отец сейчас же протянул к Оле руку.</w:t>
      </w:r>
    </w:p>
    <w:p w14:paraId="3E8FD92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Идет коза рогатая. У-у-у, забодает,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сказал он еще срывающимся от волнения голосом.</w:t>
      </w:r>
    </w:p>
    <w:p w14:paraId="2F8A987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не смеялась, она недоверчиво смотрела на него. Анна Николаевна взяла ее к себе на колени.</w:t>
      </w:r>
    </w:p>
    <w:p w14:paraId="7307EB4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Как не стыдно пугать ребенка. Разве нельзя после?</w:t>
      </w:r>
    </w:p>
    <w:p w14:paraId="11D967F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 встал, шумно отодвинул стул.</w:t>
      </w:r>
    </w:p>
    <w:p w14:paraId="5C766E0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Уложи ее спать. Нам надо объясниться.</w:t>
      </w:r>
    </w:p>
    <w:p w14:paraId="46681A0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раздела и вымыла Олю. Обыкновенно Оля капризничала, просила еще дать ей поиграть, но сегодня она только молча и испуганно прижималась к матери.</w:t>
      </w:r>
    </w:p>
    <w:p w14:paraId="22BC22D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Уже лежа в своей маленькой кроватке, она не выпускала ее руки.</w:t>
      </w:r>
    </w:p>
    <w:p w14:paraId="26915BD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не уходи. Расскажи мне сказку.</w:t>
      </w:r>
    </w:p>
    <w:p w14:paraId="317CF06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нагнулась, перекрестила и поцеловала дочь. Потом взбила подушку, поправила одеяло.</w:t>
      </w:r>
    </w:p>
    <w:p w14:paraId="211F096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Спи, деточка. Я спою тебе песенку.</w:t>
      </w:r>
    </w:p>
    <w:p w14:paraId="3EB80BB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Она села на стул рядом и, улыбаясь, тихо запела:</w:t>
      </w:r>
    </w:p>
    <w:p w14:paraId="35A6ECE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80781F3" w14:textId="77777777" w:rsidR="00F43429" w:rsidRPr="00332F72" w:rsidRDefault="00F43429" w:rsidP="00332F7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32F72">
        <w:rPr>
          <w:rFonts w:ascii="Verdana" w:hAnsi="Verdana"/>
          <w:color w:val="000000"/>
          <w:sz w:val="20"/>
        </w:rPr>
        <w:t>Ангел с неба прилетит,</w:t>
      </w:r>
    </w:p>
    <w:p w14:paraId="5FDC6B28" w14:textId="77777777" w:rsidR="00F43429" w:rsidRPr="00332F72" w:rsidRDefault="00F43429" w:rsidP="00332F7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32F72">
        <w:rPr>
          <w:rFonts w:ascii="Verdana" w:hAnsi="Verdana"/>
          <w:color w:val="000000"/>
          <w:sz w:val="20"/>
        </w:rPr>
        <w:t>Ангел нежно усыпит,</w:t>
      </w:r>
    </w:p>
    <w:p w14:paraId="2607D1AC" w14:textId="77777777" w:rsidR="00F43429" w:rsidRPr="00332F72" w:rsidRDefault="00F43429" w:rsidP="00332F7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32F72">
        <w:rPr>
          <w:rFonts w:ascii="Verdana" w:hAnsi="Verdana"/>
          <w:color w:val="000000"/>
          <w:sz w:val="20"/>
        </w:rPr>
        <w:t>Будешь спать ты сладким сном</w:t>
      </w:r>
    </w:p>
    <w:p w14:paraId="15037BCB" w14:textId="77777777" w:rsidR="00F43429" w:rsidRPr="00332F72" w:rsidRDefault="00F43429" w:rsidP="00332F7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332F72">
        <w:rPr>
          <w:rFonts w:ascii="Verdana" w:hAnsi="Verdana"/>
          <w:color w:val="000000"/>
          <w:sz w:val="20"/>
        </w:rPr>
        <w:t>Под сияющим крылом.</w:t>
      </w:r>
    </w:p>
    <w:p w14:paraId="41B0D916" w14:textId="77777777" w:rsidR="00F43429" w:rsidRPr="00332F72" w:rsidRDefault="00F43429" w:rsidP="00332F7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1117D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Ее легкий, трогательный голос поднимался под самый потолок. И потолок вдруг раздвинулся. Оля увидела кусок ночного звездного неба и облако, плывущее по небу. Нет, это не облако, это ангел. Он, как птица, влетел в комнату через дырку потолка. Он розовый, сияющий. Вот он спустился на пол и босыми розовыми ногами тихо подходит к кровати. И вот уже не мама сидит на стуле, а розовый ангел. И не мамины руки поправляют подушку, а розовые, сияющие крылья широко простираются над головой. И сразу становится совсем тихо, и веки тяжело закрываются. И только откуда-то далеко, снизу, с улицы доносится голос отца.</w:t>
      </w:r>
    </w:p>
    <w:p w14:paraId="3884FFA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Долго ли ты будешь там сидеть? Ведь она уже спит.</w:t>
      </w:r>
    </w:p>
    <w:p w14:paraId="614F86C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 снова тихо, и сияющие ангельские крылья над головой...</w:t>
      </w:r>
    </w:p>
    <w:p w14:paraId="42F2381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открывает глаза. Отец стоит посреди комнаты без пиджака и размахивает руками.</w:t>
      </w:r>
    </w:p>
    <w:p w14:paraId="615F96B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 сидит на постели в одной рубашке, свесив голые ноги на пол. Растрепанные волосы падают ей на лоб, по щекам текут слезы. Она протягивает руки к отцу.</w:t>
      </w:r>
    </w:p>
    <w:p w14:paraId="2B26A13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Отдай мне ее,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просит она.</w:t>
      </w:r>
    </w:p>
    <w:p w14:paraId="0403523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топает ногой.</w:t>
      </w:r>
    </w:p>
    <w:p w14:paraId="0E75A0E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Можешь убираться ко всем чертям. Но если Олю возьмешь, убью как собаку.</w:t>
      </w:r>
    </w:p>
    <w:p w14:paraId="51ABB6F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 чем они? Оля хочет спросить, позвать маму, но веки уже снова закрываются, и она засыпает.</w:t>
      </w:r>
    </w:p>
    <w:p w14:paraId="4396AF7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проснулась рано утром, вспомнила слова, слышанные во сне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«убью как собаку». На рассвете ангел улетает, унося с собой ночные сны. Должно быть, он нечаянно обронил один кусочек сна, оттого Оля и помнит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«убью как собаку».</w:t>
      </w:r>
    </w:p>
    <w:p w14:paraId="06D5651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Утро было такое же, как всегда. Отец ушел на завод. Анна Николаевна одела Олю, расчесала ее мягкие, светлые волосы, долго целовала ее.</w:t>
      </w:r>
    </w:p>
    <w:p w14:paraId="43949B9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Птенчик мой маленький, любишь ли ты меня?</w:t>
      </w:r>
    </w:p>
    <w:p w14:paraId="3721E77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обняла ее за шею, сжала изо всех сил.</w:t>
      </w:r>
    </w:p>
    <w:p w14:paraId="2AB8AFF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вот как люблю.</w:t>
      </w:r>
    </w:p>
    <w:p w14:paraId="0A448A3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напоила ее молоком, потом стала играть с ней в куклы.</w:t>
      </w:r>
    </w:p>
    <w:p w14:paraId="02779C9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разве сегодня праздник?</w:t>
      </w:r>
    </w:p>
    <w:p w14:paraId="41BE948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грустно покачала головой.</w:t>
      </w:r>
    </w:p>
    <w:p w14:paraId="475428A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Ах нет, деточка. Сегодня совсем не праздник. Сегодня самый страшный день нашей жизни.</w:t>
      </w:r>
    </w:p>
    <w:p w14:paraId="02A86EF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не поняла.</w:t>
      </w:r>
    </w:p>
    <w:p w14:paraId="12B549C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Отчего? Отчего, мама?</w:t>
      </w:r>
    </w:p>
    <w:p w14:paraId="4FDC278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мама не ответила. Она взяла Олю на руки и быстро закружилась с ней по комнате.</w:t>
      </w:r>
    </w:p>
    <w:p w14:paraId="4BE5DE9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Хорошо так?</w:t>
      </w:r>
    </w:p>
    <w:p w14:paraId="4C98C0D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lastRenderedPageBreak/>
        <w:t>Оля забила в ладоши.</w:t>
      </w:r>
    </w:p>
    <w:p w14:paraId="1B2BA3B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Еще, еще потанцуем, пожалуйста. Как весело!</w:t>
      </w:r>
    </w:p>
    <w:p w14:paraId="7435987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Нельзя, деточка. Мне пора идти.</w:t>
      </w:r>
    </w:p>
    <w:p w14:paraId="47273BB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 магазин?</w:t>
      </w:r>
    </w:p>
    <w:p w14:paraId="472B9D2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Нет,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Анна Николаевна прижала дочь к груди.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Нет, не в магазин.</w:t>
      </w:r>
    </w:p>
    <w:p w14:paraId="6F388C5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Возьми меня с собой, мамочка.</w:t>
      </w:r>
    </w:p>
    <w:p w14:paraId="676C3DF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не могу,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сказала мама тихо и заплакала.</w:t>
      </w:r>
    </w:p>
    <w:p w14:paraId="3E9229A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Потом торопливо, не глядя в зеркало, надела шляпу и потертую шубку.</w:t>
      </w:r>
    </w:p>
    <w:p w14:paraId="0854243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До свиданья, Олечка.</w:t>
      </w:r>
    </w:p>
    <w:p w14:paraId="1EFD145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 дверь закрылась за ней.</w:t>
      </w:r>
    </w:p>
    <w:p w14:paraId="6E020B5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осталась одна. В этом еще не было ничего необычайного. Мама каждое утро уходила на работу. Она вернется к завтраку. Оля села на коврик перед кроватью и занялась куклами.</w:t>
      </w:r>
    </w:p>
    <w:p w14:paraId="5F7A229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к завтраку мама не пришла. И вечером тоже не пришла. Отец ходил по комнате от стола до шкафа, бледный и злой. Оля стояла на стуле у окна и, прижавшись лицом к стеклу, смотрела на улицу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не идет ли мама. Но мамы нигде не было видно.</w:t>
      </w:r>
    </w:p>
    <w:p w14:paraId="6B8D927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В этот вечер не обедали. Когда часы пробили одиннадцать, отец вспомнил об Оле. Она все еще стояла у окна, сплюснув нос и щеки о холодное стекло.</w:t>
      </w:r>
    </w:p>
    <w:p w14:paraId="313874A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Оля, спать.</w:t>
      </w:r>
    </w:p>
    <w:p w14:paraId="5DE04F6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А мама?</w:t>
      </w:r>
    </w:p>
    <w:p w14:paraId="01543F9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Мама нас бросила,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плечи отца вдруг задрожали, голова упала на стол, и он зарыдал, закрыв лицо руками.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Мама больше не придет.</w:t>
      </w:r>
    </w:p>
    <w:p w14:paraId="1817B39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С того дня началась новая, странная и печальная жизнь. Мамы не было. Мама не возвращалась. Отец даже запрещал вспоминать о ней.</w:t>
      </w:r>
    </w:p>
    <w:p w14:paraId="60522CE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Она нас забыла, и мы ее забудем,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говорил он, целуя Олю.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Ты увидишь, как мы будем счастливы с тобой. Она нам совсем не нужна. Она скверная.</w:t>
      </w:r>
    </w:p>
    <w:p w14:paraId="4B919F5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молча и недоверчиво слушала отца.</w:t>
      </w:r>
    </w:p>
    <w:p w14:paraId="2C9A2FF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Нет, мама не могла ее забыть. Нет, мама хорошая. Ах, если бы можно было убежать к ней.</w:t>
      </w:r>
    </w:p>
    <w:p w14:paraId="322FA18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Сердобольная соседка по комнате одевала и кормила теперь Олю. Она даже старалась рассказывать ей сказки. Но Оля не слушала. Она целыми днями стояла на стуле, прилипнув к холодному стеклу,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а вдруг она увидит маму.</w:t>
      </w:r>
    </w:p>
    <w:p w14:paraId="6855713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В сочельник соседка с утра забрала Олю в свою комнату.</w:t>
      </w:r>
    </w:p>
    <w:p w14:paraId="30E63B4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Подожди, подожди, Олечка,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говорила она, гладя ее по голове.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Вот увидишь, что вечером будет.</w:t>
      </w:r>
    </w:p>
    <w:p w14:paraId="0B7BFD6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Что будет?</w:t>
      </w:r>
    </w:p>
    <w:p w14:paraId="2EB4917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Уж такое, такое,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соседка развела руками,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что и описать нельзя.</w:t>
      </w:r>
    </w:p>
    <w:p w14:paraId="603D352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Олино сердце громко стукнуло в груди. Оля поняла: мама вернется. Она больше ни о чем не расспрашивала. Она села в угол и молча, не двигаясь стала ждать вечера.</w:t>
      </w:r>
    </w:p>
    <w:p w14:paraId="272E135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Когда уже совсем стемнело и зажгли лампы, соседка надела на Олю новое красное платье и причесала ее. Наконец кто-то три раза тихо постучал в дверь.</w:t>
      </w:r>
    </w:p>
    <w:p w14:paraId="2DA873C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Идем,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соседка как-то таинственно смотрела на Олю и взяла ее за руку.</w:t>
      </w:r>
    </w:p>
    <w:p w14:paraId="326D7EB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вся дрожала. От волнения ноги не слушались, и было трудно идти. Сейчас, сейчас она увидит маму.</w:t>
      </w:r>
    </w:p>
    <w:p w14:paraId="2DA316E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Они молча прошли по длинному, плохо освещенному коридору. Дверь широко распахнулась перед ними. Посреди комнаты, сияя огнями и золотыми украшениями, стояла большая елка. Рядом с ней на столе сидел белый плюшевый медведь. Тут же стояла тарелка со сладостями, ваза с апельсинами. Новые шерстяные чулки свешивались со стола.</w:t>
      </w:r>
    </w:p>
    <w:p w14:paraId="64B1C53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остановилась на пороге, растерянно оглядываясь.</w:t>
      </w:r>
    </w:p>
    <w:p w14:paraId="12E815D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Соседка легко толкнула ее.</w:t>
      </w:r>
    </w:p>
    <w:p w14:paraId="6C9AB5C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Это все тебе. Иди, благодари папочку. Совсем ошалела от радости.</w:t>
      </w:r>
    </w:p>
    <w:p w14:paraId="063CFAA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вышел из-за елки, улыбаясь, и протянул руки.</w:t>
      </w:r>
    </w:p>
    <w:p w14:paraId="6C696EB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Олечка, ну же?..</w:t>
      </w:r>
    </w:p>
    <w:p w14:paraId="23C9B20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Оля даже не взглянула ни на него, ни на елку, ни на медведя.</w:t>
      </w:r>
    </w:p>
    <w:p w14:paraId="0BBFBC7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Где? где? где?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она вбежала в комнату, обогнула елку, заглянула за шкаф.</w:t>
      </w:r>
    </w:p>
    <w:p w14:paraId="55AD053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Что ты ищешь, Олечка?</w:t>
      </w:r>
    </w:p>
    <w:p w14:paraId="69AE7B8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Где мама?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крикнула Оля.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Где мама, где?</w:t>
      </w:r>
    </w:p>
    <w:p w14:paraId="65C5D4B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взял ее за руку.</w:t>
      </w:r>
    </w:p>
    <w:p w14:paraId="717F49A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Кто тебе сказал, что мама здесь? Не думай о ней. Вот смотри, какой мишка красавец.</w:t>
      </w:r>
    </w:p>
    <w:p w14:paraId="3B3A44B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Оля вырвала свою руку из пальцев отца.</w:t>
      </w:r>
    </w:p>
    <w:p w14:paraId="456B1CC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Мама! Где мама? Куда ее спрятали?</w:t>
      </w:r>
    </w:p>
    <w:p w14:paraId="393C31F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рассердился и топнул ногой.</w:t>
      </w:r>
    </w:p>
    <w:p w14:paraId="5555E6F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Да перестанешь ли ты, гадкая девчонка?!</w:t>
      </w:r>
    </w:p>
    <w:p w14:paraId="5B8A4C7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снова обежала всю комнату, заглянула под стол и за шкаф.</w:t>
      </w:r>
    </w:p>
    <w:p w14:paraId="63A4A76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Мама, мама,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звала она.</w:t>
      </w:r>
    </w:p>
    <w:p w14:paraId="3EB623E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Смущенная соседка старалась ее успокоить.</w:t>
      </w:r>
    </w:p>
    <w:p w14:paraId="6C8B614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Олечка, это тебе чулочки. Видишь, какая елка, а наверху звезда.</w:t>
      </w:r>
    </w:p>
    <w:p w14:paraId="3A20BCC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вдруг поняла, что мамы нет. Она упала на пол и, забившись, закричала и заплакала.</w:t>
      </w:r>
    </w:p>
    <w:p w14:paraId="14F64D0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Соседка подняла ее и стала быстро укладывать в постель. Оля затихла и только всхлипывала.</w:t>
      </w:r>
    </w:p>
    <w:p w14:paraId="47F4A96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тушил свечки на елке.</w:t>
      </w:r>
    </w:p>
    <w:p w14:paraId="1013BB4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Вот полюбуйтесь. Обрадовал дочку. Из-за этой проклятой елки, из-за этого медведя я две ночи сверхурочно работал.</w:t>
      </w:r>
    </w:p>
    <w:p w14:paraId="6005152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Соседка сокрушенно и сочувствующе кивала:</w:t>
      </w:r>
    </w:p>
    <w:p w14:paraId="3E0911A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 огорчайтесь так. Она еще маленькая. Она забудет. Через год и не вспомнит о матери.</w:t>
      </w:r>
    </w:p>
    <w:p w14:paraId="7CF7B62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Оля не забывала. Она ждала, она знала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мама вернется. Она мечтала, стоя у холодного окна: вот, как в сказке, в серебряных санях, запряженных белыми, длинногривыми лошадьми, подъедет мама. Она выйдет из саней в сверкающем серебряном платье, в белой шубе с развевающимися перьями. Она быстро взойдет по лестнице. Оля побежит к ней навстречу, мама поднимет ее на руки, распахнув шубу, прижав ее к груди, к холодному, сверкающему платью, и будет целовать ее холодными, красными губами. Они сядут в сани, лошади дернут, снег взовьется из-под копыт. От холода, от ветра, от счастья станет трудно дышать. Мамины руки будут крепко держать ее. Мамины губы будут нежно целовать ее. И они понесутся по белому, серебряному, широкому снегу все быстрей и быстрей, все дальше и дальше. В Россию, в Москву.</w:t>
      </w:r>
    </w:p>
    <w:p w14:paraId="461482C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вздохнула и широко открытыми глазами стала внимательно смотреть вниз, не едет ли уже мама в серебряных санях. Но внизу на улице проехало только такси. Торговка толкала с трудом нагруженную зеленью тележку. Из подворотни шмыгнула черная кошка. Нет, сейчас мама и не могла приехать. Мама приедет в особенный день, в праздник.</w:t>
      </w:r>
    </w:p>
    <w:p w14:paraId="1BEA39E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 этот праздник настал. В сущности, день был совсем обыкновенный, серый, туманный и среда. Но это все-таки был праздник.</w:t>
      </w:r>
    </w:p>
    <w:p w14:paraId="03BC277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уже ушел на завод. Соседка еще не приходила одевать Олю, и Оля спала, подложив кулачок под щеку.</w:t>
      </w:r>
    </w:p>
    <w:p w14:paraId="6441C95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Олечка,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тихо раздалось над самым ее ухом.</w:t>
      </w:r>
    </w:p>
    <w:p w14:paraId="4AD58CF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 звука этого тихого, нежного голоса Оля сразу открыла глаза. Перед нею стояла мама. Такая, как в сказке, такая, как она мечтала. Она стояла, наклонившись к Оле. Только шуба на ней была не белая, а золотистая, и перья не свешивались со шляпы. Но так было еще красивее. И на груди, на золотистом шелку, сверкали белые ледяные камни.</w:t>
      </w:r>
    </w:p>
    <w:p w14:paraId="7D8D6CF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Олечка,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мама опустилась на колени и стала жадно целовать Олины плечи, руки и ноги.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Деточка моя, наконец. Как ты похудела, побледнела. Ты скучала по мне?</w:t>
      </w:r>
    </w:p>
    <w:p w14:paraId="359B2BE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обхватила ее шею.</w:t>
      </w:r>
    </w:p>
    <w:p w14:paraId="1CEF4E4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ждала тебя, мамочка.</w:t>
      </w:r>
    </w:p>
    <w:p w14:paraId="2399BC3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Мама, смеясь и плача, вынула ее из постели.</w:t>
      </w:r>
    </w:p>
    <w:p w14:paraId="5BD6C1C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Теперь уже никогда не расстанемся.</w:t>
      </w:r>
    </w:p>
    <w:p w14:paraId="58D4DEC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Она торопливо надела на нее красное платье.</w:t>
      </w:r>
    </w:p>
    <w:p w14:paraId="7973A9A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«Какое безобразное, сейчас же другое купим». Дрожащими пальцами зашнуровывала Олины сапожки и, закутав ее в свою шубу, понесла вниз по лестнице.</w:t>
      </w:r>
    </w:p>
    <w:p w14:paraId="65401CF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lastRenderedPageBreak/>
        <w:t>Внизу стояла хозяйка отеля, загораживая им дорогу.</w:t>
      </w:r>
    </w:p>
    <w:p w14:paraId="67A4440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Мадам, я не могу позволить унести ребенка.</w:t>
      </w:r>
    </w:p>
    <w:p w14:paraId="23D212D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Веки Анны Николаевны забились, как крылья бабочки, по щекам побежали слезы.</w:t>
      </w:r>
    </w:p>
    <w:p w14:paraId="4D297D3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Ради Бога, умоляю вас, ради Бога,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она протянула хозяйке свою сумочку.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Возьмите. Я пришлю вам еще завтра. Только позвольте.</w:t>
      </w:r>
    </w:p>
    <w:p w14:paraId="4BB5D99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Хозяйка громко высморкалась.</w:t>
      </w:r>
    </w:p>
    <w:p w14:paraId="1A6A10B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Хорошо, идите, мадам. Я не имею права. Но я сама мать.</w:t>
      </w:r>
    </w:p>
    <w:p w14:paraId="720FE43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Дверь распахнулась перед ними. Но не серебряные сани, а длинный черный автомобиль стоял перед подъездом. Значит, так и надо. Так еще лучше, смутно мелькнуло в Олиной голове. Шофер помог им сесть. Дома и улицы побежали перед глазами. Мамины руки крепко обнимали Олю, мамины губы нежно целовали ее. Все было так, как она мечтала. Только не было ни холода, ни снега.</w:t>
      </w:r>
    </w:p>
    <w:p w14:paraId="66B20FF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Автомобиль остановился. Анна Николаевна ввела Олю в магазин.</w:t>
      </w:r>
    </w:p>
    <w:p w14:paraId="581BE47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Улыбающиеся приказчицы поставили Олю на прилавок, как куклу, и стали быстро снимать с нее старое серое пальтишко, вязаный капор, безобразное красное платье. Через минуту Оля стояла на прилавке в розовом легком платье, в розовой шубке с горностаевым воротником, в розовой шляпе. И в зеркале отражалась прелестная, нарядная девочка.</w:t>
      </w:r>
    </w:p>
    <w:p w14:paraId="4119036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взглянула на мать.</w:t>
      </w:r>
    </w:p>
    <w:p w14:paraId="77A51DA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рассмеялась и поставила Олю на пол.</w:t>
      </w:r>
    </w:p>
    <w:p w14:paraId="14704EB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Да. Ты была замарашкой, а теперь будешь принцессой. Дай ручку, маленькая моя Золушка. Идем.</w:t>
      </w:r>
    </w:p>
    <w:p w14:paraId="3388867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Несколько шагов влево, три ступеньки наверх и вот уже не магазин, а рай.</w:t>
      </w:r>
    </w:p>
    <w:p w14:paraId="179A6D3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остановилась, зажмурилась и прижалась к маминым коленям.</w:t>
      </w:r>
    </w:p>
    <w:p w14:paraId="1A5D0B3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Да, это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рай. Прямо с потолка на зеленом шнурке свешивается большая обезьяна в красной феске. На полках рядами сидят куклы. На полу грудами лежат автомобили и аэропланы и рядом с ними львы, собаки и барашки.</w:t>
      </w:r>
    </w:p>
    <w:p w14:paraId="7E82DDF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Ну, Олечка, выбирай. Что тебе нравится?</w:t>
      </w:r>
    </w:p>
    <w:p w14:paraId="7D8B43E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недоверчиво смотрит на маму.</w:t>
      </w:r>
    </w:p>
    <w:p w14:paraId="62B8945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Неужели можно все, что захочу?</w:t>
      </w:r>
    </w:p>
    <w:p w14:paraId="5E1E9F1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Ну конечно, деточка.</w:t>
      </w:r>
    </w:p>
    <w:p w14:paraId="57CA5A5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тычет пальцем в куклу и в аэроплан, в белого барашка.</w:t>
      </w:r>
    </w:p>
    <w:p w14:paraId="08F8E12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Вот это и это еще,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она задумывается.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И еще живого крокодила.</w:t>
      </w:r>
    </w:p>
    <w:p w14:paraId="4EE1457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и приказчик смеются.</w:t>
      </w:r>
    </w:p>
    <w:p w14:paraId="3332D2F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Живого крокодила нельзя. Можно картонного.</w:t>
      </w:r>
    </w:p>
    <w:p w14:paraId="3FD3A39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кивает.</w:t>
      </w:r>
    </w:p>
    <w:p w14:paraId="3538E17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Хорошо. Пусть картонный. И еще бы я хотела, но тоже нельзя. Я хотела бы золотую рыбку. Живую. Но пусть дадут картонную.</w:t>
      </w:r>
    </w:p>
    <w:p w14:paraId="622DFF0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Нет, золотую рыбку можно живую.</w:t>
      </w:r>
    </w:p>
    <w:p w14:paraId="199E5C6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крепко сжимает мамины пальцы.</w:t>
      </w:r>
    </w:p>
    <w:p w14:paraId="6B4ADA1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Ту, из сказки. Чтобы ей желания говорить.</w:t>
      </w:r>
    </w:p>
    <w:p w14:paraId="319D90E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целует ее.</w:t>
      </w:r>
    </w:p>
    <w:p w14:paraId="04CDB59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Да, Олечка. Ту самую. Только желания говорить надо будет не рыбке, а мне. А ей я уже передам. И сразу все будет исполняться. Вот увидишь.</w:t>
      </w:r>
    </w:p>
    <w:p w14:paraId="62BBD4A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Приказчики вносят большие пакеты в автомобиль. Для мамы и Оли осталось совсем мало места. Оля ощупывает пакеты.</w:t>
      </w:r>
    </w:p>
    <w:p w14:paraId="5ADA7F2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Это баран. Это поезд. И все мое. Правда, мамочка?</w:t>
      </w:r>
    </w:p>
    <w:p w14:paraId="0B4D15F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обнимает ее.</w:t>
      </w:r>
    </w:p>
    <w:p w14:paraId="2750AF4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Все твое, а ты моя.</w:t>
      </w:r>
    </w:p>
    <w:p w14:paraId="5D60E4A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трется щекой о мамину шубу.</w:t>
      </w:r>
    </w:p>
    <w:p w14:paraId="6930946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Куда мы теперь едем?</w:t>
      </w:r>
    </w:p>
    <w:p w14:paraId="07BB684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Домой.</w:t>
      </w:r>
    </w:p>
    <w:p w14:paraId="3B9B37B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Это где?</w:t>
      </w:r>
    </w:p>
    <w:p w14:paraId="4CB63B5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Сейчас увидишь.</w:t>
      </w:r>
    </w:p>
    <w:p w14:paraId="060FE8E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Автомобиль снова останавливается. Какой большой подъезд. И зеркала во всю стену.</w:t>
      </w:r>
    </w:p>
    <w:p w14:paraId="2B66AD6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 открывает дверцу в стеклянный ящик, входит в него с Олей, и ящик начинает медленно подниматься.</w:t>
      </w:r>
    </w:p>
    <w:p w14:paraId="1D1706D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куда мы? На небо?</w:t>
      </w:r>
    </w:p>
    <w:p w14:paraId="176DFEF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Лучше, чем на небо. Домой, к нам.</w:t>
      </w:r>
    </w:p>
    <w:p w14:paraId="71DBC8B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Ящик останавливается. Горничная в белой наколке открывает дверь, вносит Олю в квартиру, снимает с нее шубку.</w:t>
      </w:r>
    </w:p>
    <w:p w14:paraId="17AFCCA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О, какой ангелочек,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4E4BEBA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осматривается.</w:t>
      </w:r>
    </w:p>
    <w:p w14:paraId="519D3C1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Как красиво. Мамочка, ведь это дворец? Ты теперь царица?</w:t>
      </w:r>
    </w:p>
    <w:p w14:paraId="18171BF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Лицо Анны Николаевны на минуту темнеет.</w:t>
      </w:r>
    </w:p>
    <w:p w14:paraId="4997C15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Нет, я совсем не царица,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она берет дочь за руку.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Ну, пойдем осматривать наш домик.</w:t>
      </w:r>
    </w:p>
    <w:p w14:paraId="5DE224A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Да, это праздник. Веселый, волшебный, бесконечный. От восторга, и смеха, и маминых поцелуев все путается в Олиной голове. За завтраком было столько вкусных блюд, столько пирожных и шоколадных конфет. А потом играли в куклы и в поезд, и Оля просила золотую рыбку:</w:t>
      </w:r>
    </w:p>
    <w:p w14:paraId="47A56EB7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Чтобы всегда было так.</w:t>
      </w:r>
    </w:p>
    <w:p w14:paraId="30953DF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Золотая рыбка плавала в круглой стеклянной вазе и даже не взглянула на Олю, но мама сказала, что она слышала.</w:t>
      </w:r>
    </w:p>
    <w:p w14:paraId="6877249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Да, это волшебный праздник. Но от всего этого счастья и веселья Олины глаза слипались и усталые руки роняли игрушки на ковер.</w:t>
      </w:r>
    </w:p>
    <w:p w14:paraId="3DC48CD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Анна Николаевна уложила ее на широкую кровать.</w:t>
      </w:r>
    </w:p>
    <w:p w14:paraId="385C5DAA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Поспи немного, птенчик.</w:t>
      </w:r>
    </w:p>
    <w:p w14:paraId="4A820DC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Оля испуганно покачала головой.</w:t>
      </w:r>
    </w:p>
    <w:p w14:paraId="7A56C4D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Нельзя. А вдруг проснусь, и все как вчера, и тебя нет.</w:t>
      </w:r>
    </w:p>
    <w:p w14:paraId="6DCB0FA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А ты держи меня за руку. Вот так. Я и не смогу уйти.</w:t>
      </w:r>
    </w:p>
    <w:p w14:paraId="22244A8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положила голову на подушку.</w:t>
      </w:r>
    </w:p>
    <w:p w14:paraId="654B837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Все-таки лучше не спать, мамочка,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прошептала она и сейчас же уснула.</w:t>
      </w:r>
    </w:p>
    <w:p w14:paraId="1D0054F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Когда она проснулась, было уже темно, и в столовой накрывали на стол.</w:t>
      </w:r>
    </w:p>
    <w:p w14:paraId="30C73EB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 лежала рядом с ней и в темноте, близко наклонившись к ней, не отрываясь, смотрела на нее, и по щекам ее текли слезы.</w:t>
      </w:r>
    </w:p>
    <w:p w14:paraId="66BD25C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отчего ты плачешь?</w:t>
      </w:r>
    </w:p>
    <w:p w14:paraId="015E36F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 прижала ее к себе.</w:t>
      </w:r>
    </w:p>
    <w:p w14:paraId="166F0051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От радости.</w:t>
      </w:r>
    </w:p>
    <w:p w14:paraId="3B6BD67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Обедали вдвоем, и снова подавали очень вкусные блюда. Анна Николаевна кормила дочь с маленькой вилки, подносила стакан к ее губам, вытирала ей рот салфеткой.</w:t>
      </w:r>
    </w:p>
    <w:p w14:paraId="330EF9D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Вкусно, деточка?</w:t>
      </w:r>
    </w:p>
    <w:p w14:paraId="6094940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Ах, как вкусно. Еще мороженого, пожалуйста.</w:t>
      </w:r>
    </w:p>
    <w:p w14:paraId="3EFF132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 Анна Николаевна послушно накладывала еще мороженого на Олину тарелку. Оля была счастлива, совсем счастлива, так, что счастливее и быть нельзя. И когда мама спросила после обеда:</w:t>
      </w:r>
    </w:p>
    <w:p w14:paraId="5A8F8840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Что ты теперь, Олечка, хочешь?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Оля нахмурила лоб и долго думала, что бы пожелать. Желаний больше не было.</w:t>
      </w:r>
    </w:p>
    <w:p w14:paraId="4F6AF676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Оля все-таки придумала, она подняла на маму веселые блестящие глаза.</w:t>
      </w:r>
    </w:p>
    <w:p w14:paraId="557DE65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хочу в цирк.</w:t>
      </w:r>
    </w:p>
    <w:p w14:paraId="59FA201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 мама радостно закивала.</w:t>
      </w:r>
    </w:p>
    <w:p w14:paraId="6BAD408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Вот и отлично. Поедем в цирк. Я ведь уже в прошлом году хотела тебя свести, все денег не было. Помнишь, как мы афиши на стенах рассматривали?</w:t>
      </w:r>
    </w:p>
    <w:p w14:paraId="7091941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волновалась.</w:t>
      </w:r>
    </w:p>
    <w:p w14:paraId="1BEC46B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А собак дрессированных покажут? А львов?</w:t>
      </w:r>
    </w:p>
    <w:p w14:paraId="526107F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 успокаивала ее.</w:t>
      </w:r>
    </w:p>
    <w:p w14:paraId="6F7C28E8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Все, все покажут. Давай одеваться скорее.</w:t>
      </w:r>
    </w:p>
    <w:p w14:paraId="093A4EB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В цирке гремела музыка. Высоко под самым потолком летали по трапециям акробаты, белые лошади с длинными хвостами и султанами из перьев на спине мерно кружились по арене, фокусник вытаскивал живого котенка из собственного уха, клоуны дрались и кувыркались.</w:t>
      </w:r>
    </w:p>
    <w:p w14:paraId="1CEB3EEB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аплодировала, захлебываясь от смеха и восторга.</w:t>
      </w:r>
    </w:p>
    <w:p w14:paraId="07D96ED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 смотри, смотри, собачка на передних лапках стоит,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громко кричала она.</w:t>
      </w:r>
    </w:p>
    <w:p w14:paraId="3B7D69FF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И, глядя на Олю, Анна Николаевна смеялась таким же, как она, безудержным, счастливым смехом.</w:t>
      </w:r>
    </w:p>
    <w:p w14:paraId="5558313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Весело тебе, птенчик?</w:t>
      </w:r>
    </w:p>
    <w:p w14:paraId="3364825D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Ах, весело, весело. Смотри, мама, карлик.</w:t>
      </w:r>
    </w:p>
    <w:p w14:paraId="31EA07E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к концу первого действия, когда на арену выбежали китайцы с длинными косами и пестрые зонтики и веера замелькали в воздухе, Оля вдруг затихла, положила голову на борт ложи и закрыла глаза.</w:t>
      </w:r>
    </w:p>
    <w:p w14:paraId="7A3DBB6C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Олечка, в кроватку пора.</w:t>
      </w:r>
    </w:p>
    <w:p w14:paraId="2D4C1945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Мама встала, взяла Олю на руки и понесла ее к выходу. Холодный ветер пахнул Оле в лицо. Она открыла рот, вдохнула холодный воздух, холод пробежал по ее маленькому телу.</w:t>
      </w:r>
    </w:p>
    <w:p w14:paraId="5B72296E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Мамочка,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прошептала она, прижимаясь к матери. Вот сейчас, сейчас. Они сядут в серебряные сани, и белые лошади помчат их по снегу. В Россию. В Москву. Как холодно, как хорошо.</w:t>
      </w:r>
    </w:p>
    <w:p w14:paraId="45AC5819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Оля подняла веки.</w:t>
      </w:r>
    </w:p>
    <w:p w14:paraId="7FBC8993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Нет, белые лошади были в цирке. Мама несла ее к автомобилю. Шофер уже открыл дверцу. И вдруг мама заметалась по тротуару и, протянув руки, быстро передала Олю шоферу. И в эту самую минуту Оля увидела отца. Он шел прямо на маму, держа руку в кармане. Подойдя совсем близко, он вынул руку, и в ней блеснул револьвер. Раздался выстрел. Мама упала на тротуар и, как рыба о лед, стала биться о серый асфальт. Потом резко вытянулась и застыла.</w:t>
      </w:r>
    </w:p>
    <w:p w14:paraId="7EF6CC14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Отец стоял над ней, держа револьвер в руке.</w:t>
      </w:r>
    </w:p>
    <w:p w14:paraId="5D0008E2" w14:textId="77777777" w:rsidR="00F43429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—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Я сказал, что убью, и убил,</w:t>
      </w:r>
      <w:r w:rsidRPr="00332F72">
        <w:rPr>
          <w:rFonts w:ascii="Verdana" w:hAnsi="Verdana"/>
          <w:color w:val="000000"/>
          <w:sz w:val="20"/>
        </w:rPr>
        <w:t> </w:t>
      </w:r>
      <w:r w:rsidRPr="00332F72">
        <w:rPr>
          <w:rFonts w:ascii="Verdana" w:hAnsi="Verdana"/>
          <w:color w:val="000000"/>
          <w:sz w:val="20"/>
          <w:lang w:val="ru-RU"/>
        </w:rPr>
        <w:t>— громко сказал он и вдруг, вскрикнув, упал на колени и стал судорожно целовать ее мертвое лицо.</w:t>
      </w:r>
    </w:p>
    <w:p w14:paraId="37D92409" w14:textId="6561BC69" w:rsidR="006B1D0F" w:rsidRPr="00332F72" w:rsidRDefault="00F43429" w:rsidP="00332F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2F72">
        <w:rPr>
          <w:rFonts w:ascii="Verdana" w:hAnsi="Verdana"/>
          <w:color w:val="000000"/>
          <w:sz w:val="20"/>
          <w:lang w:val="ru-RU"/>
        </w:rPr>
        <w:t>Но кто-то схватил его за плечи, оттащил его. Со всех сторон бежали люди.</w:t>
      </w:r>
    </w:p>
    <w:sectPr w:rsidR="006B1D0F" w:rsidRPr="00332F72" w:rsidSect="00332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DAE4B" w14:textId="77777777" w:rsidR="00FB2965" w:rsidRDefault="00FB2965" w:rsidP="00F43429">
      <w:pPr>
        <w:spacing w:after="0" w:line="240" w:lineRule="auto"/>
      </w:pPr>
      <w:r>
        <w:separator/>
      </w:r>
    </w:p>
  </w:endnote>
  <w:endnote w:type="continuationSeparator" w:id="0">
    <w:p w14:paraId="17207415" w14:textId="77777777" w:rsidR="00FB2965" w:rsidRDefault="00FB2965" w:rsidP="00F4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CAA5F" w14:textId="77777777" w:rsidR="00332F72" w:rsidRDefault="00332F72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38241C0" w14:textId="77777777" w:rsidR="00332F72" w:rsidRDefault="00332F72" w:rsidP="00332F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B496" w14:textId="566F8FC3" w:rsidR="00332F72" w:rsidRPr="0043388A" w:rsidRDefault="00332F72" w:rsidP="00332F7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3388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32F72">
      <w:rPr>
        <w:rStyle w:val="PageNumber"/>
        <w:rFonts w:ascii="Arial" w:hAnsi="Arial" w:cs="Arial"/>
        <w:color w:val="999999"/>
        <w:sz w:val="20"/>
      </w:rPr>
      <w:t>http</w:t>
    </w:r>
    <w:r w:rsidRPr="0043388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32F72">
      <w:rPr>
        <w:rStyle w:val="PageNumber"/>
        <w:rFonts w:ascii="Arial" w:hAnsi="Arial" w:cs="Arial"/>
        <w:color w:val="999999"/>
        <w:sz w:val="20"/>
      </w:rPr>
      <w:t>artefact</w:t>
    </w:r>
    <w:r w:rsidRPr="0043388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32F72">
      <w:rPr>
        <w:rStyle w:val="PageNumber"/>
        <w:rFonts w:ascii="Arial" w:hAnsi="Arial" w:cs="Arial"/>
        <w:color w:val="999999"/>
        <w:sz w:val="20"/>
      </w:rPr>
      <w:t>lib</w:t>
    </w:r>
    <w:r w:rsidRPr="0043388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32F72">
      <w:rPr>
        <w:rStyle w:val="PageNumber"/>
        <w:rFonts w:ascii="Arial" w:hAnsi="Arial" w:cs="Arial"/>
        <w:color w:val="999999"/>
        <w:sz w:val="20"/>
      </w:rPr>
      <w:t>ru</w:t>
    </w:r>
    <w:r w:rsidRPr="0043388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8B1E8" w14:textId="77777777" w:rsidR="00332F72" w:rsidRDefault="00332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7D36E" w14:textId="77777777" w:rsidR="00FB2965" w:rsidRDefault="00FB2965" w:rsidP="00F43429">
      <w:pPr>
        <w:spacing w:after="0" w:line="240" w:lineRule="auto"/>
      </w:pPr>
      <w:r>
        <w:separator/>
      </w:r>
    </w:p>
  </w:footnote>
  <w:footnote w:type="continuationSeparator" w:id="0">
    <w:p w14:paraId="36DC2DF1" w14:textId="77777777" w:rsidR="00FB2965" w:rsidRDefault="00FB2965" w:rsidP="00F43429">
      <w:pPr>
        <w:spacing w:after="0" w:line="240" w:lineRule="auto"/>
      </w:pPr>
      <w:r>
        <w:continuationSeparator/>
      </w:r>
    </w:p>
  </w:footnote>
  <w:footnote w:id="1">
    <w:p w14:paraId="71860113" w14:textId="77777777" w:rsidR="00F43429" w:rsidRDefault="00F43429" w:rsidP="00F43429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Иллюстрированная Россия. 1929. № 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01294" w14:textId="77777777" w:rsidR="00332F72" w:rsidRDefault="00332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A968" w14:textId="73A4ECAB" w:rsidR="00332F72" w:rsidRPr="0043388A" w:rsidRDefault="00332F72" w:rsidP="00332F72">
    <w:pPr>
      <w:pStyle w:val="Header"/>
      <w:rPr>
        <w:rFonts w:ascii="Arial" w:hAnsi="Arial" w:cs="Arial"/>
        <w:color w:val="999999"/>
        <w:sz w:val="20"/>
        <w:lang w:val="ru-RU"/>
      </w:rPr>
    </w:pPr>
    <w:r w:rsidRPr="0043388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32F72">
      <w:rPr>
        <w:rFonts w:ascii="Arial" w:hAnsi="Arial" w:cs="Arial"/>
        <w:color w:val="999999"/>
        <w:sz w:val="20"/>
      </w:rPr>
      <w:t>http</w:t>
    </w:r>
    <w:r w:rsidRPr="0043388A">
      <w:rPr>
        <w:rFonts w:ascii="Arial" w:hAnsi="Arial" w:cs="Arial"/>
        <w:color w:val="999999"/>
        <w:sz w:val="20"/>
        <w:lang w:val="ru-RU"/>
      </w:rPr>
      <w:t>://</w:t>
    </w:r>
    <w:r w:rsidRPr="00332F72">
      <w:rPr>
        <w:rFonts w:ascii="Arial" w:hAnsi="Arial" w:cs="Arial"/>
        <w:color w:val="999999"/>
        <w:sz w:val="20"/>
      </w:rPr>
      <w:t>artefact</w:t>
    </w:r>
    <w:r w:rsidRPr="0043388A">
      <w:rPr>
        <w:rFonts w:ascii="Arial" w:hAnsi="Arial" w:cs="Arial"/>
        <w:color w:val="999999"/>
        <w:sz w:val="20"/>
        <w:lang w:val="ru-RU"/>
      </w:rPr>
      <w:t>.</w:t>
    </w:r>
    <w:r w:rsidRPr="00332F72">
      <w:rPr>
        <w:rFonts w:ascii="Arial" w:hAnsi="Arial" w:cs="Arial"/>
        <w:color w:val="999999"/>
        <w:sz w:val="20"/>
      </w:rPr>
      <w:t>lib</w:t>
    </w:r>
    <w:r w:rsidRPr="0043388A">
      <w:rPr>
        <w:rFonts w:ascii="Arial" w:hAnsi="Arial" w:cs="Arial"/>
        <w:color w:val="999999"/>
        <w:sz w:val="20"/>
        <w:lang w:val="ru-RU"/>
      </w:rPr>
      <w:t>.</w:t>
    </w:r>
    <w:r w:rsidRPr="00332F72">
      <w:rPr>
        <w:rFonts w:ascii="Arial" w:hAnsi="Arial" w:cs="Arial"/>
        <w:color w:val="999999"/>
        <w:sz w:val="20"/>
      </w:rPr>
      <w:t>ru</w:t>
    </w:r>
    <w:r w:rsidRPr="0043388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6DCC" w14:textId="77777777" w:rsidR="00332F72" w:rsidRDefault="00332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2F72"/>
    <w:rsid w:val="0043388A"/>
    <w:rsid w:val="006B1D0F"/>
    <w:rsid w:val="007B24A8"/>
    <w:rsid w:val="00AA1D8D"/>
    <w:rsid w:val="00AC1479"/>
    <w:rsid w:val="00B47730"/>
    <w:rsid w:val="00CB0664"/>
    <w:rsid w:val="00F43429"/>
    <w:rsid w:val="00FB296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ABC589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tanza">
    <w:name w:val="Stanza"/>
    <w:next w:val="Normal"/>
    <w:uiPriority w:val="99"/>
    <w:rsid w:val="00F4342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4342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32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Праздник_x0002_</vt:lpstr>
    </vt:vector>
  </TitlesOfParts>
  <Manager>Andrey Piskunov</Manager>
  <Company>Библиотека «Артефакт»</Company>
  <LinksUpToDate>false</LinksUpToDate>
  <CharactersWithSpaces>18638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Праздник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2025-12-08T04:45:00Z</dcterms:modified>
  <cp:category/>
</cp:coreProperties>
</file>